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>FZ Platte ev. im Innern verbaut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8034200" name="2499df4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1173230" name="2499df40-93ab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7259676" name="3bd6d0f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1789742" name="3bd6d0f0-93ab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